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39155694" name="252a2a40-8727-11f0-ab7e-93b9edf548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0445880" name="252a2a40-8727-11f0-ab7e-93b9edf5485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2556626" name="3e016b00-8727-11f0-9ee8-87cf96b22c5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4146868" name="3e016b00-8727-11f0-9ee8-87cf96b22c5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20133868" name="4edd5dd0-8727-11f0-87d0-dbe10b2e56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2133432" name="4edd5dd0-8727-11f0-87d0-dbe10b2e56e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46453250" name="5ddffcc0-8727-11f0-b08f-3d1fc12d785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3889239" name="5ddffcc0-8727-11f0-b08f-3d1fc12d785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